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0AC80" w14:textId="77777777" w:rsidR="005F2A00" w:rsidRDefault="00DC3535">
      <w:pPr>
        <w:pStyle w:val="Heading1"/>
      </w:pPr>
      <w:r>
        <w:t>Mahoning County, Ohio – Food Resources</w:t>
      </w:r>
    </w:p>
    <w:p w14:paraId="5866A2E9" w14:textId="77777777" w:rsidR="005F2A00" w:rsidRPr="00DC3535" w:rsidRDefault="00DC3535" w:rsidP="00DC3535">
      <w:pPr>
        <w:pStyle w:val="ListParagraph"/>
        <w:numPr>
          <w:ilvl w:val="0"/>
          <w:numId w:val="10"/>
        </w:numPr>
        <w:rPr>
          <w:b/>
          <w:bCs/>
        </w:rPr>
      </w:pPr>
      <w:r w:rsidRPr="00DC3535">
        <w:rPr>
          <w:b/>
          <w:bCs/>
        </w:rPr>
        <w:t>Second Harvest Food Bank of the Mahoning Valley</w:t>
      </w:r>
    </w:p>
    <w:p w14:paraId="5D2FBCA1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>Serves Mahoning, Columbiana, and Trumbull counties</w:t>
      </w:r>
    </w:p>
    <w:p w14:paraId="3D31BE1C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 xml:space="preserve"> Offers food distribution to pantries, meal sites, and mobile pantries</w:t>
      </w:r>
    </w:p>
    <w:p w14:paraId="61D5CE88" w14:textId="77777777" w:rsidR="00DC3535" w:rsidRDefault="00DC3535" w:rsidP="00DC3535">
      <w:pPr>
        <w:pStyle w:val="ListParagraph"/>
        <w:numPr>
          <w:ilvl w:val="1"/>
          <w:numId w:val="12"/>
        </w:numPr>
      </w:pPr>
      <w:r>
        <w:t>Phone: (330) 792-5522</w:t>
      </w:r>
    </w:p>
    <w:p w14:paraId="74849A96" w14:textId="198015EC" w:rsidR="005F2A00" w:rsidRDefault="00DC3535" w:rsidP="00DC3535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https://mahoningvalleysecondharvest.org/find-help</w:t>
        </w:r>
      </w:hyperlink>
    </w:p>
    <w:p w14:paraId="14111218" w14:textId="77777777" w:rsidR="00DC3535" w:rsidRDefault="00DC3535" w:rsidP="00DC3535">
      <w:pPr>
        <w:pStyle w:val="ListParagraph"/>
      </w:pPr>
    </w:p>
    <w:p w14:paraId="1E2B5372" w14:textId="77777777" w:rsidR="005F2A00" w:rsidRPr="00DC3535" w:rsidRDefault="00DC3535" w:rsidP="00DC3535">
      <w:pPr>
        <w:pStyle w:val="ListParagraph"/>
        <w:numPr>
          <w:ilvl w:val="0"/>
          <w:numId w:val="10"/>
        </w:numPr>
        <w:rPr>
          <w:b/>
          <w:bCs/>
        </w:rPr>
      </w:pPr>
      <w:r w:rsidRPr="00DC3535">
        <w:rPr>
          <w:b/>
          <w:bCs/>
        </w:rPr>
        <w:t>Mahoning County Food Assistance Program (SNAP)</w:t>
      </w:r>
    </w:p>
    <w:p w14:paraId="1CC463B5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>Administered by Mahoning County Job &amp; Family Services</w:t>
      </w:r>
    </w:p>
    <w:p w14:paraId="69BA5436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>Provides monthly benefits to purchase food; expedited benefits for very low income</w:t>
      </w:r>
    </w:p>
    <w:p w14:paraId="2FC15FA2" w14:textId="77777777" w:rsidR="00DC3535" w:rsidRDefault="00DC3535" w:rsidP="00DC3535">
      <w:pPr>
        <w:pStyle w:val="ListParagraph"/>
        <w:numPr>
          <w:ilvl w:val="1"/>
          <w:numId w:val="12"/>
        </w:numPr>
      </w:pPr>
      <w:r>
        <w:t>Address: 345 Oakhill Ave, Youngstown, OH</w:t>
      </w:r>
    </w:p>
    <w:p w14:paraId="7F2D0611" w14:textId="6945A46A" w:rsidR="005F2A00" w:rsidRDefault="00DC3535" w:rsidP="00DC3535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https://www.mahoningcountyoh.gov/479/Food-Assistance-Program</w:t>
        </w:r>
      </w:hyperlink>
    </w:p>
    <w:p w14:paraId="18E96304" w14:textId="77777777" w:rsidR="00DC3535" w:rsidRDefault="00DC3535" w:rsidP="00DC3535">
      <w:pPr>
        <w:pStyle w:val="ListParagraph"/>
      </w:pPr>
    </w:p>
    <w:p w14:paraId="7D4EA937" w14:textId="77777777" w:rsidR="005F2A00" w:rsidRPr="00DC3535" w:rsidRDefault="00DC3535" w:rsidP="00DC3535">
      <w:pPr>
        <w:pStyle w:val="ListParagraph"/>
        <w:numPr>
          <w:ilvl w:val="0"/>
          <w:numId w:val="10"/>
        </w:numPr>
        <w:rPr>
          <w:b/>
          <w:bCs/>
        </w:rPr>
      </w:pPr>
      <w:r w:rsidRPr="00DC3535">
        <w:rPr>
          <w:b/>
          <w:bCs/>
        </w:rPr>
        <w:t>Salvation Army of Mahoning County – Cure Hunger Program</w:t>
      </w:r>
    </w:p>
    <w:p w14:paraId="7150044F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>Offers food pantry and hot community meals</w:t>
      </w:r>
    </w:p>
    <w:p w14:paraId="0640F7CD" w14:textId="77777777" w:rsidR="00DC3535" w:rsidRDefault="00DC3535" w:rsidP="00DC3535">
      <w:pPr>
        <w:pStyle w:val="ListParagraph"/>
        <w:numPr>
          <w:ilvl w:val="1"/>
          <w:numId w:val="12"/>
        </w:numPr>
      </w:pPr>
      <w:r>
        <w:t>Pantry: Tues &amp; Fri 1:00–2:00 PM</w:t>
      </w:r>
    </w:p>
    <w:p w14:paraId="44891072" w14:textId="77777777" w:rsidR="00DC3535" w:rsidRDefault="00DC3535" w:rsidP="00DC3535">
      <w:pPr>
        <w:pStyle w:val="ListParagraph"/>
        <w:numPr>
          <w:ilvl w:val="1"/>
          <w:numId w:val="12"/>
        </w:numPr>
      </w:pPr>
      <w:r>
        <w:t>Meals: Tues–Fri 11:30 AM–12:30 PM</w:t>
      </w:r>
    </w:p>
    <w:p w14:paraId="4DBEAAAD" w14:textId="75A7E1A9" w:rsidR="005F2A00" w:rsidRDefault="00DC3535" w:rsidP="00DC3535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https://easternusa.salvationarmy.org/northeast-ohio/mahoning-county/cure-hunger</w:t>
        </w:r>
      </w:hyperlink>
    </w:p>
    <w:p w14:paraId="70DB6290" w14:textId="77777777" w:rsidR="00DC3535" w:rsidRDefault="00DC3535" w:rsidP="00DC3535">
      <w:pPr>
        <w:pStyle w:val="ListParagraph"/>
      </w:pPr>
    </w:p>
    <w:p w14:paraId="26A686E4" w14:textId="77777777" w:rsidR="005F2A00" w:rsidRPr="00DC3535" w:rsidRDefault="00DC3535" w:rsidP="00DC3535">
      <w:pPr>
        <w:pStyle w:val="ListParagraph"/>
        <w:numPr>
          <w:ilvl w:val="0"/>
          <w:numId w:val="10"/>
        </w:numPr>
        <w:rPr>
          <w:b/>
          <w:bCs/>
        </w:rPr>
      </w:pPr>
      <w:r w:rsidRPr="00DC3535">
        <w:rPr>
          <w:b/>
          <w:bCs/>
        </w:rPr>
        <w:t>Society of St. Vincent de Paul – Mahoning District Council</w:t>
      </w:r>
    </w:p>
    <w:p w14:paraId="0F430035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>Provides pantry groceries and daily hot meals</w:t>
      </w:r>
    </w:p>
    <w:p w14:paraId="22EF2ECC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>Access to pantry requires a parish voucher</w:t>
      </w:r>
    </w:p>
    <w:p w14:paraId="5D919CB6" w14:textId="11DE9462" w:rsidR="005F2A00" w:rsidRDefault="00DC3535" w:rsidP="00DC3535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https://svdpmahoning.org</w:t>
        </w:r>
      </w:hyperlink>
    </w:p>
    <w:p w14:paraId="3DD8D747" w14:textId="77777777" w:rsidR="00DC3535" w:rsidRDefault="00DC3535" w:rsidP="00DC3535">
      <w:pPr>
        <w:pStyle w:val="ListParagraph"/>
      </w:pPr>
    </w:p>
    <w:p w14:paraId="3635E1B0" w14:textId="77777777" w:rsidR="005F2A00" w:rsidRPr="00DC3535" w:rsidRDefault="00DC3535" w:rsidP="00DC3535">
      <w:pPr>
        <w:pStyle w:val="ListParagraph"/>
        <w:numPr>
          <w:ilvl w:val="0"/>
          <w:numId w:val="10"/>
        </w:numPr>
        <w:rPr>
          <w:b/>
          <w:bCs/>
        </w:rPr>
      </w:pPr>
      <w:r w:rsidRPr="00DC3535">
        <w:rPr>
          <w:b/>
          <w:bCs/>
        </w:rPr>
        <w:t>Salem Community Pantry</w:t>
      </w:r>
    </w:p>
    <w:p w14:paraId="1D73EE76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>May shop up to 2 times per month</w:t>
      </w:r>
    </w:p>
    <w:p w14:paraId="2FEE2F64" w14:textId="77777777" w:rsidR="00DC3535" w:rsidRDefault="00DC3535" w:rsidP="00DC3535">
      <w:pPr>
        <w:pStyle w:val="ListParagraph"/>
        <w:numPr>
          <w:ilvl w:val="1"/>
          <w:numId w:val="12"/>
        </w:numPr>
      </w:pPr>
      <w:r>
        <w:t>Address: 794 East 3rd Street, Salem, OH</w:t>
      </w:r>
    </w:p>
    <w:p w14:paraId="2F76484F" w14:textId="77777777" w:rsidR="00DC3535" w:rsidRDefault="00DC3535" w:rsidP="00DC3535">
      <w:pPr>
        <w:pStyle w:val="ListParagraph"/>
        <w:numPr>
          <w:ilvl w:val="1"/>
          <w:numId w:val="12"/>
        </w:numPr>
      </w:pPr>
      <w:r>
        <w:t>Hours: Mon 9:00–11:30 AM, Thu 3:00–5:30 PM</w:t>
      </w:r>
    </w:p>
    <w:p w14:paraId="4C1FE22C" w14:textId="0893F6F8" w:rsidR="005F2A00" w:rsidRDefault="00DC3535" w:rsidP="00DC3535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https://salempantry.com</w:t>
        </w:r>
      </w:hyperlink>
    </w:p>
    <w:p w14:paraId="6048E34B" w14:textId="77777777" w:rsidR="00DC3535" w:rsidRDefault="00DC3535" w:rsidP="00DC3535">
      <w:pPr>
        <w:pStyle w:val="ListParagraph"/>
      </w:pPr>
    </w:p>
    <w:p w14:paraId="7E348587" w14:textId="77777777" w:rsidR="005F2A00" w:rsidRPr="00DC3535" w:rsidRDefault="00DC3535" w:rsidP="00DC3535">
      <w:pPr>
        <w:pStyle w:val="ListParagraph"/>
        <w:numPr>
          <w:ilvl w:val="0"/>
          <w:numId w:val="10"/>
        </w:numPr>
        <w:rPr>
          <w:b/>
          <w:bCs/>
        </w:rPr>
      </w:pPr>
      <w:r w:rsidRPr="00DC3535">
        <w:rPr>
          <w:b/>
          <w:bCs/>
        </w:rPr>
        <w:t>Red Door Food Pantry – St. John’s Episcopal Church</w:t>
      </w:r>
    </w:p>
    <w:p w14:paraId="561620E8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>Serves residents of zip codes 44501–44511</w:t>
      </w:r>
    </w:p>
    <w:p w14:paraId="6AD24412" w14:textId="1F8A6459" w:rsidR="00DC3535" w:rsidRDefault="00DC3535" w:rsidP="00DC3535">
      <w:pPr>
        <w:pStyle w:val="ListParagraph"/>
        <w:numPr>
          <w:ilvl w:val="0"/>
          <w:numId w:val="12"/>
        </w:numPr>
      </w:pPr>
      <w:r>
        <w:t>Requires photo ID and proof of address</w:t>
      </w:r>
    </w:p>
    <w:p w14:paraId="47CEBFF4" w14:textId="77777777" w:rsidR="00DC3535" w:rsidRDefault="00DC3535" w:rsidP="00DC3535">
      <w:pPr>
        <w:pStyle w:val="ListParagraph"/>
        <w:numPr>
          <w:ilvl w:val="1"/>
          <w:numId w:val="12"/>
        </w:numPr>
      </w:pPr>
      <w:r>
        <w:t>Open 3rd Saturday each month, 10:00–11:15 AM</w:t>
      </w:r>
    </w:p>
    <w:p w14:paraId="3FF37A30" w14:textId="5B46D7B9" w:rsidR="005F2A00" w:rsidRDefault="00DC3535" w:rsidP="00DC3535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https://stjohnohio.org/red-door-food-pantry</w:t>
        </w:r>
      </w:hyperlink>
    </w:p>
    <w:p w14:paraId="72643115" w14:textId="77777777" w:rsidR="00DC3535" w:rsidRDefault="00DC3535" w:rsidP="00DC3535">
      <w:pPr>
        <w:pStyle w:val="ListParagraph"/>
      </w:pPr>
    </w:p>
    <w:p w14:paraId="62D008A6" w14:textId="77777777" w:rsidR="00DC3535" w:rsidRDefault="00DC3535" w:rsidP="00DC3535">
      <w:pPr>
        <w:pStyle w:val="ListParagraph"/>
      </w:pPr>
    </w:p>
    <w:p w14:paraId="35AC8B16" w14:textId="77777777" w:rsidR="00DC3535" w:rsidRDefault="00DC3535" w:rsidP="00DC3535">
      <w:pPr>
        <w:pStyle w:val="ListParagraph"/>
      </w:pPr>
    </w:p>
    <w:p w14:paraId="119D712F" w14:textId="77777777" w:rsidR="00DC3535" w:rsidRDefault="00DC3535" w:rsidP="00DC3535">
      <w:pPr>
        <w:pStyle w:val="ListParagraph"/>
      </w:pPr>
    </w:p>
    <w:p w14:paraId="7AA35DDF" w14:textId="77777777" w:rsidR="005F2A00" w:rsidRPr="00DC3535" w:rsidRDefault="00DC3535" w:rsidP="00DC3535">
      <w:pPr>
        <w:pStyle w:val="ListParagraph"/>
        <w:numPr>
          <w:ilvl w:val="0"/>
          <w:numId w:val="10"/>
        </w:numPr>
        <w:rPr>
          <w:b/>
          <w:bCs/>
        </w:rPr>
      </w:pPr>
      <w:r w:rsidRPr="00DC3535">
        <w:rPr>
          <w:b/>
          <w:bCs/>
        </w:rPr>
        <w:t>Mini Food Pantry – West Austintown First UMC</w:t>
      </w:r>
    </w:p>
    <w:p w14:paraId="4A227690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 xml:space="preserve">Provides non-perishable foods and hygiene items </w:t>
      </w:r>
    </w:p>
    <w:p w14:paraId="4EF13B7E" w14:textId="77777777" w:rsidR="00DC3535" w:rsidRDefault="00DC3535" w:rsidP="00DC3535">
      <w:pPr>
        <w:pStyle w:val="ListParagraph"/>
        <w:numPr>
          <w:ilvl w:val="1"/>
          <w:numId w:val="12"/>
        </w:numPr>
      </w:pPr>
      <w:r>
        <w:t>Address: 6749 Mahoning Avenue, Youngstown, OH 44515</w:t>
      </w:r>
    </w:p>
    <w:p w14:paraId="68553D6E" w14:textId="0B0160F5" w:rsidR="005F2A00" w:rsidRDefault="00DC3535" w:rsidP="00DC3535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Pr="00C23A15">
          <w:rPr>
            <w:rStyle w:val="Hyperlink"/>
          </w:rPr>
          <w:t>https://mapping.littlefreepantry.org/pantry/295</w:t>
        </w:r>
      </w:hyperlink>
    </w:p>
    <w:p w14:paraId="40198B8F" w14:textId="77777777" w:rsidR="00DC3535" w:rsidRDefault="00DC3535" w:rsidP="00DC3535">
      <w:pPr>
        <w:pStyle w:val="ListParagraph"/>
      </w:pPr>
    </w:p>
    <w:p w14:paraId="292283E6" w14:textId="77777777" w:rsidR="005F2A00" w:rsidRPr="00DC3535" w:rsidRDefault="00DC3535" w:rsidP="00DC3535">
      <w:pPr>
        <w:pStyle w:val="ListParagraph"/>
        <w:numPr>
          <w:ilvl w:val="0"/>
          <w:numId w:val="10"/>
        </w:numPr>
        <w:rPr>
          <w:b/>
          <w:bCs/>
        </w:rPr>
      </w:pPr>
      <w:r w:rsidRPr="00DC3535">
        <w:rPr>
          <w:b/>
          <w:bCs/>
        </w:rPr>
        <w:t>Catholic Charities – Mahoning County Food Pantries</w:t>
      </w:r>
    </w:p>
    <w:p w14:paraId="7025F7A9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>Includes St. Angela Merici, St. Charles Borromeo, St. Edward, Holy Trinity, and others</w:t>
      </w:r>
    </w:p>
    <w:p w14:paraId="0A7D5C6A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>Also operates a Community Kitchen for hot meals</w:t>
      </w:r>
    </w:p>
    <w:p w14:paraId="2C2AC75A" w14:textId="502A86AC" w:rsidR="005F2A00" w:rsidRDefault="00DC3535" w:rsidP="00DC3535">
      <w:pPr>
        <w:pStyle w:val="ListParagraph"/>
        <w:numPr>
          <w:ilvl w:val="1"/>
          <w:numId w:val="12"/>
        </w:numPr>
      </w:pPr>
      <w:r>
        <w:t xml:space="preserve">Website: </w:t>
      </w:r>
      <w:hyperlink r:id="rId13" w:history="1">
        <w:r w:rsidRPr="00C23A15">
          <w:rPr>
            <w:rStyle w:val="Hyperlink"/>
          </w:rPr>
          <w:t>https://www.ccdoy.org/resource-guide-mahoning</w:t>
        </w:r>
      </w:hyperlink>
    </w:p>
    <w:p w14:paraId="57C29250" w14:textId="77777777" w:rsidR="00DC3535" w:rsidRDefault="00DC3535" w:rsidP="00DC3535">
      <w:pPr>
        <w:pStyle w:val="ListParagraph"/>
      </w:pPr>
    </w:p>
    <w:p w14:paraId="002E9566" w14:textId="77777777" w:rsidR="005F2A00" w:rsidRPr="00DC3535" w:rsidRDefault="00DC3535" w:rsidP="00DC3535">
      <w:pPr>
        <w:pStyle w:val="ListParagraph"/>
        <w:numPr>
          <w:ilvl w:val="0"/>
          <w:numId w:val="10"/>
        </w:numPr>
        <w:rPr>
          <w:b/>
          <w:bCs/>
        </w:rPr>
      </w:pPr>
      <w:r w:rsidRPr="00DC3535">
        <w:rPr>
          <w:b/>
          <w:bCs/>
        </w:rPr>
        <w:t>Youngstown Community Food Center / Gleaners Food Bank</w:t>
      </w:r>
    </w:p>
    <w:p w14:paraId="756634C1" w14:textId="77777777" w:rsidR="00DC3535" w:rsidRDefault="00DC3535" w:rsidP="00DC3535">
      <w:pPr>
        <w:pStyle w:val="ListParagraph"/>
        <w:numPr>
          <w:ilvl w:val="0"/>
          <w:numId w:val="12"/>
        </w:numPr>
      </w:pPr>
      <w:r>
        <w:t>Provides food and non-food essentials to families in need</w:t>
      </w:r>
    </w:p>
    <w:p w14:paraId="16262B65" w14:textId="3A0F3B64" w:rsidR="005F2A00" w:rsidRDefault="00DC3535" w:rsidP="00DC3535">
      <w:pPr>
        <w:pStyle w:val="ListParagraph"/>
        <w:numPr>
          <w:ilvl w:val="1"/>
          <w:numId w:val="12"/>
        </w:numPr>
      </w:pPr>
      <w:r>
        <w:t xml:space="preserve">Website: </w:t>
      </w:r>
      <w:hyperlink r:id="rId14" w:history="1">
        <w:r w:rsidRPr="00C23A15">
          <w:rPr>
            <w:rStyle w:val="Hyperlink"/>
          </w:rPr>
          <w:t>https://www.justserve.org/youngstowncommunityfoodcentergleanersfoodbank</w:t>
        </w:r>
      </w:hyperlink>
      <w:r>
        <w:t xml:space="preserve"> </w:t>
      </w:r>
    </w:p>
    <w:sectPr w:rsidR="005F2A0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601409"/>
    <w:multiLevelType w:val="hybridMultilevel"/>
    <w:tmpl w:val="FCC26CE8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72D361A6"/>
    <w:multiLevelType w:val="hybridMultilevel"/>
    <w:tmpl w:val="B74A4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B037D6"/>
    <w:multiLevelType w:val="hybridMultilevel"/>
    <w:tmpl w:val="37A87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921763">
    <w:abstractNumId w:val="8"/>
  </w:num>
  <w:num w:numId="2" w16cid:durableId="414280070">
    <w:abstractNumId w:val="6"/>
  </w:num>
  <w:num w:numId="3" w16cid:durableId="1543058664">
    <w:abstractNumId w:val="5"/>
  </w:num>
  <w:num w:numId="4" w16cid:durableId="1415008750">
    <w:abstractNumId w:val="4"/>
  </w:num>
  <w:num w:numId="5" w16cid:durableId="1449855483">
    <w:abstractNumId w:val="7"/>
  </w:num>
  <w:num w:numId="6" w16cid:durableId="609968598">
    <w:abstractNumId w:val="3"/>
  </w:num>
  <w:num w:numId="7" w16cid:durableId="623848791">
    <w:abstractNumId w:val="2"/>
  </w:num>
  <w:num w:numId="8" w16cid:durableId="413018273">
    <w:abstractNumId w:val="1"/>
  </w:num>
  <w:num w:numId="9" w16cid:durableId="1006443732">
    <w:abstractNumId w:val="0"/>
  </w:num>
  <w:num w:numId="10" w16cid:durableId="1317342311">
    <w:abstractNumId w:val="11"/>
  </w:num>
  <w:num w:numId="11" w16cid:durableId="169488079">
    <w:abstractNumId w:val="10"/>
  </w:num>
  <w:num w:numId="12" w16cid:durableId="4898294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32585"/>
    <w:rsid w:val="00543B5E"/>
    <w:rsid w:val="005F2A00"/>
    <w:rsid w:val="00AA1D8D"/>
    <w:rsid w:val="00B47730"/>
    <w:rsid w:val="00CB0664"/>
    <w:rsid w:val="00DC3535"/>
    <w:rsid w:val="00F226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CE4E7F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C353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3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ternusa.salvationarmy.org/northeast-ohio/mahoning-county/cure-hunger" TargetMode="External"/><Relationship Id="rId13" Type="http://schemas.openxmlformats.org/officeDocument/2006/relationships/hyperlink" Target="https://www.ccdoy.org/resource-guide-mahon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ahoningcountyoh.gov/479/Food-Assistance-Program" TargetMode="External"/><Relationship Id="rId12" Type="http://schemas.openxmlformats.org/officeDocument/2006/relationships/hyperlink" Target="https://mapping.littlefreepantry.org/pantry/29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ahoningvalleysecondharvest.org/find-help" TargetMode="External"/><Relationship Id="rId11" Type="http://schemas.openxmlformats.org/officeDocument/2006/relationships/hyperlink" Target="https://stjohnohio.org/red-door-food-pantr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alempantr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vdpmahoning.org" TargetMode="External"/><Relationship Id="rId14" Type="http://schemas.openxmlformats.org/officeDocument/2006/relationships/hyperlink" Target="https://www.justserve.org/youngstowncommunityfoodcentergleanersfoodb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2346</Characters>
  <Application>Microsoft Office Word</Application>
  <DocSecurity>0</DocSecurity>
  <Lines>61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2025-10-02T16:56:00Z</cp:lastPrinted>
  <dcterms:created xsi:type="dcterms:W3CDTF">2025-10-02T16:56:00Z</dcterms:created>
  <dcterms:modified xsi:type="dcterms:W3CDTF">2026-01-21T17:21:00Z</dcterms:modified>
  <cp:category/>
</cp:coreProperties>
</file>